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WHG. Waidstrasse 48, 307 Illnau-Effretikon</w:t>
          </w:r>
        </w:p>
        <w:p>
          <w:pPr>
            <w:spacing w:before="0" w:after="0"/>
          </w:pPr>
          <w:r>
            <w:t>457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